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F98ED" w14:textId="77777777" w:rsidR="00EB3854" w:rsidRDefault="003E40B0">
      <w:pPr>
        <w:pStyle w:val="Nadpis10"/>
      </w:pPr>
      <w:proofErr w:type="spellStart"/>
      <w:r>
        <w:t>Stanovení</w:t>
      </w:r>
      <w:proofErr w:type="spellEnd"/>
      <w:r>
        <w:t xml:space="preserve"> </w:t>
      </w:r>
      <w:proofErr w:type="spellStart"/>
      <w:r>
        <w:t>požadavků</w:t>
      </w:r>
      <w:proofErr w:type="spellEnd"/>
      <w:r>
        <w:t xml:space="preserve"> </w:t>
      </w:r>
      <w:proofErr w:type="spellStart"/>
      <w:r>
        <w:t>investora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další</w:t>
      </w:r>
      <w:proofErr w:type="spellEnd"/>
      <w:r>
        <w:t xml:space="preserve"> </w:t>
      </w:r>
      <w:proofErr w:type="spellStart"/>
      <w:r>
        <w:t>rozvoj</w:t>
      </w:r>
      <w:proofErr w:type="spellEnd"/>
      <w:r>
        <w:t xml:space="preserve"> </w:t>
      </w:r>
      <w:proofErr w:type="spellStart"/>
      <w:r>
        <w:t>budov</w:t>
      </w:r>
      <w:proofErr w:type="spellEnd"/>
      <w:r>
        <w:t xml:space="preserve"> </w:t>
      </w:r>
      <w:proofErr w:type="spellStart"/>
      <w:r>
        <w:t>nemocnice</w:t>
      </w:r>
      <w:proofErr w:type="spellEnd"/>
      <w:r>
        <w:t xml:space="preserve"> v </w:t>
      </w:r>
      <w:proofErr w:type="spellStart"/>
      <w:r>
        <w:t>areálu</w:t>
      </w:r>
      <w:proofErr w:type="spellEnd"/>
      <w:r>
        <w:t xml:space="preserve"> </w:t>
      </w:r>
      <w:proofErr w:type="spellStart"/>
      <w:r>
        <w:t>Purkyňova</w:t>
      </w:r>
      <w:proofErr w:type="spellEnd"/>
      <w:r>
        <w:t xml:space="preserve"> 11, </w:t>
      </w:r>
      <w:proofErr w:type="spellStart"/>
      <w:r>
        <w:t>Hodonín</w:t>
      </w:r>
      <w:proofErr w:type="spellEnd"/>
    </w:p>
    <w:p w14:paraId="531ABFD2" w14:textId="77777777" w:rsidR="00EB3854" w:rsidRDefault="003E40B0">
      <w:pPr>
        <w:pStyle w:val="Nadpis20"/>
      </w:pPr>
      <w:proofErr w:type="spellStart"/>
      <w:r>
        <w:t>Úvod</w:t>
      </w:r>
      <w:proofErr w:type="spellEnd"/>
    </w:p>
    <w:p w14:paraId="443DC1B7" w14:textId="77777777" w:rsidR="00EB3854" w:rsidRDefault="003E40B0">
      <w:pPr>
        <w:spacing w:after="160"/>
      </w:pPr>
      <w:proofErr w:type="spellStart"/>
      <w:r>
        <w:t>Nemocnice</w:t>
      </w:r>
      <w:proofErr w:type="spellEnd"/>
      <w:r>
        <w:t xml:space="preserve"> </w:t>
      </w:r>
      <w:proofErr w:type="spellStart"/>
      <w:r>
        <w:t>Hodonín</w:t>
      </w:r>
      <w:proofErr w:type="spellEnd"/>
      <w:r>
        <w:t xml:space="preserve"> se </w:t>
      </w:r>
      <w:proofErr w:type="spellStart"/>
      <w:r>
        <w:t>dlouhodobě</w:t>
      </w:r>
      <w:proofErr w:type="spellEnd"/>
      <w:r>
        <w:t xml:space="preserve"> </w:t>
      </w:r>
      <w:proofErr w:type="spellStart"/>
      <w:r>
        <w:t>potýká</w:t>
      </w:r>
      <w:proofErr w:type="spellEnd"/>
      <w:r>
        <w:t xml:space="preserve"> s </w:t>
      </w:r>
      <w:proofErr w:type="spellStart"/>
      <w:r>
        <w:t>nutností</w:t>
      </w:r>
      <w:proofErr w:type="spellEnd"/>
      <w:r>
        <w:t xml:space="preserve"> </w:t>
      </w:r>
      <w:proofErr w:type="spellStart"/>
      <w:r>
        <w:t>rekonstrukce</w:t>
      </w:r>
      <w:proofErr w:type="spellEnd"/>
      <w:r>
        <w:t xml:space="preserve"> a </w:t>
      </w:r>
      <w:proofErr w:type="spellStart"/>
      <w:r>
        <w:t>modernizace</w:t>
      </w:r>
      <w:proofErr w:type="spellEnd"/>
      <w:r>
        <w:t xml:space="preserve"> </w:t>
      </w:r>
      <w:proofErr w:type="spellStart"/>
      <w:r>
        <w:t>svých</w:t>
      </w:r>
      <w:proofErr w:type="spellEnd"/>
      <w:r>
        <w:t xml:space="preserve"> </w:t>
      </w:r>
      <w:proofErr w:type="spellStart"/>
      <w:r>
        <w:t>klíčových</w:t>
      </w:r>
      <w:proofErr w:type="spellEnd"/>
      <w:r>
        <w:t xml:space="preserve"> </w:t>
      </w:r>
      <w:proofErr w:type="spellStart"/>
      <w:r>
        <w:t>objektů</w:t>
      </w:r>
      <w:proofErr w:type="spellEnd"/>
      <w:r>
        <w:t xml:space="preserve">. </w:t>
      </w:r>
      <w:proofErr w:type="spellStart"/>
      <w:r>
        <w:t>Hlavním</w:t>
      </w:r>
      <w:proofErr w:type="spellEnd"/>
      <w:r>
        <w:t xml:space="preserve"> </w:t>
      </w:r>
      <w:proofErr w:type="spellStart"/>
      <w:r>
        <w:t>cílem</w:t>
      </w:r>
      <w:proofErr w:type="spellEnd"/>
      <w:r>
        <w:t xml:space="preserve"> </w:t>
      </w:r>
      <w:proofErr w:type="spellStart"/>
      <w:r>
        <w:t>tohoto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je </w:t>
      </w:r>
      <w:proofErr w:type="spellStart"/>
      <w:r>
        <w:t>shrnout</w:t>
      </w:r>
      <w:proofErr w:type="spellEnd"/>
      <w:r>
        <w:t xml:space="preserve"> </w:t>
      </w:r>
      <w:proofErr w:type="spellStart"/>
      <w:r>
        <w:t>základní</w:t>
      </w:r>
      <w:proofErr w:type="spellEnd"/>
      <w:r>
        <w:t xml:space="preserve"> </w:t>
      </w:r>
      <w:proofErr w:type="spellStart"/>
      <w:r>
        <w:t>požadavky</w:t>
      </w:r>
      <w:proofErr w:type="spellEnd"/>
      <w:r>
        <w:t xml:space="preserve"> </w:t>
      </w:r>
      <w:proofErr w:type="spellStart"/>
      <w:r>
        <w:t>investora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střednědobý</w:t>
      </w:r>
      <w:proofErr w:type="spellEnd"/>
      <w:r>
        <w:t xml:space="preserve"> </w:t>
      </w:r>
      <w:proofErr w:type="spellStart"/>
      <w:r>
        <w:t>rozvoj</w:t>
      </w:r>
      <w:proofErr w:type="spellEnd"/>
      <w:r>
        <w:t xml:space="preserve"> </w:t>
      </w:r>
      <w:proofErr w:type="spellStart"/>
      <w:r>
        <w:t>areálu</w:t>
      </w:r>
      <w:proofErr w:type="spellEnd"/>
      <w:r>
        <w:t xml:space="preserve"> </w:t>
      </w:r>
      <w:proofErr w:type="spellStart"/>
      <w:r>
        <w:t>nemocnice</w:t>
      </w:r>
      <w:proofErr w:type="spellEnd"/>
      <w:r>
        <w:t xml:space="preserve">, </w:t>
      </w:r>
      <w:proofErr w:type="spellStart"/>
      <w:r>
        <w:t>identifikovat</w:t>
      </w:r>
      <w:proofErr w:type="spellEnd"/>
      <w:r>
        <w:t xml:space="preserve"> </w:t>
      </w:r>
      <w:proofErr w:type="spellStart"/>
      <w:r>
        <w:t>konkrétní</w:t>
      </w:r>
      <w:proofErr w:type="spellEnd"/>
      <w:r>
        <w:t xml:space="preserve"> </w:t>
      </w:r>
      <w:proofErr w:type="spellStart"/>
      <w:r>
        <w:t>potřebné</w:t>
      </w:r>
      <w:proofErr w:type="spellEnd"/>
      <w:r>
        <w:t xml:space="preserve"> </w:t>
      </w:r>
      <w:proofErr w:type="spellStart"/>
      <w:r>
        <w:t>stavební</w:t>
      </w:r>
      <w:proofErr w:type="spellEnd"/>
      <w:r>
        <w:t xml:space="preserve"> </w:t>
      </w:r>
      <w:proofErr w:type="spellStart"/>
      <w:r>
        <w:t>úpravy</w:t>
      </w:r>
      <w:proofErr w:type="spellEnd"/>
      <w:r>
        <w:t xml:space="preserve"> a </w:t>
      </w:r>
      <w:proofErr w:type="spellStart"/>
      <w:r>
        <w:t>navrhnout</w:t>
      </w:r>
      <w:proofErr w:type="spellEnd"/>
      <w:r>
        <w:t xml:space="preserve">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řešení</w:t>
      </w:r>
      <w:proofErr w:type="spellEnd"/>
      <w:r>
        <w:t xml:space="preserve"> </w:t>
      </w:r>
      <w:proofErr w:type="spellStart"/>
      <w:r>
        <w:t>prostorových</w:t>
      </w:r>
      <w:proofErr w:type="spellEnd"/>
      <w:r>
        <w:t xml:space="preserve"> a </w:t>
      </w:r>
      <w:proofErr w:type="spellStart"/>
      <w:r>
        <w:t>provozních</w:t>
      </w:r>
      <w:proofErr w:type="spellEnd"/>
      <w:r>
        <w:t xml:space="preserve"> </w:t>
      </w:r>
      <w:proofErr w:type="spellStart"/>
      <w:r>
        <w:t>omezení</w:t>
      </w:r>
      <w:proofErr w:type="spellEnd"/>
      <w:r>
        <w:t xml:space="preserve"> </w:t>
      </w:r>
      <w:proofErr w:type="spellStart"/>
      <w:r>
        <w:t>během</w:t>
      </w:r>
      <w:proofErr w:type="spellEnd"/>
      <w:r>
        <w:t xml:space="preserve"> </w:t>
      </w:r>
      <w:proofErr w:type="spellStart"/>
      <w:r>
        <w:t>realizace</w:t>
      </w:r>
      <w:proofErr w:type="spellEnd"/>
      <w:r>
        <w:t>.</w:t>
      </w:r>
    </w:p>
    <w:p w14:paraId="103D6EF0" w14:textId="77777777" w:rsidR="00EB3854" w:rsidRDefault="003E40B0">
      <w:pPr>
        <w:pStyle w:val="Nadpis20"/>
      </w:pPr>
      <w:r>
        <w:t xml:space="preserve">1. </w:t>
      </w:r>
      <w:proofErr w:type="spellStart"/>
      <w:r>
        <w:t>Celková</w:t>
      </w:r>
      <w:proofErr w:type="spellEnd"/>
      <w:r>
        <w:t xml:space="preserve"> </w:t>
      </w:r>
      <w:proofErr w:type="spellStart"/>
      <w:r>
        <w:t>rekonstrukce</w:t>
      </w:r>
      <w:proofErr w:type="spellEnd"/>
      <w:r>
        <w:t xml:space="preserve"> </w:t>
      </w:r>
      <w:proofErr w:type="spellStart"/>
      <w:r>
        <w:t>lůžkového</w:t>
      </w:r>
      <w:proofErr w:type="spellEnd"/>
      <w:r>
        <w:t xml:space="preserve"> </w:t>
      </w:r>
      <w:proofErr w:type="spellStart"/>
      <w:r>
        <w:t>traktu</w:t>
      </w:r>
      <w:proofErr w:type="spellEnd"/>
      <w:r>
        <w:t xml:space="preserve"> </w:t>
      </w:r>
      <w:proofErr w:type="spellStart"/>
      <w:r>
        <w:t>budov</w:t>
      </w:r>
      <w:proofErr w:type="spellEnd"/>
      <w:r>
        <w:t xml:space="preserve"> č. 1, 2 a 3</w:t>
      </w:r>
    </w:p>
    <w:p w14:paraId="1FD59E6B" w14:textId="77777777" w:rsidR="00EB3854" w:rsidRDefault="003E40B0">
      <w:pPr>
        <w:spacing w:after="160"/>
      </w:pPr>
      <w:proofErr w:type="spellStart"/>
      <w:r>
        <w:t>Budovy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do </w:t>
      </w:r>
      <w:proofErr w:type="spellStart"/>
      <w:r>
        <w:t>provozu</w:t>
      </w:r>
      <w:proofErr w:type="spellEnd"/>
      <w:r>
        <w:t xml:space="preserve"> v </w:t>
      </w:r>
      <w:proofErr w:type="spellStart"/>
      <w:r>
        <w:t>roce</w:t>
      </w:r>
      <w:proofErr w:type="spellEnd"/>
      <w:r>
        <w:t xml:space="preserve"> 1952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technicky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morálně</w:t>
      </w:r>
      <w:proofErr w:type="spellEnd"/>
      <w:r>
        <w:t xml:space="preserve"> </w:t>
      </w:r>
      <w:proofErr w:type="spellStart"/>
      <w:r>
        <w:t>zastaralé</w:t>
      </w:r>
      <w:proofErr w:type="spellEnd"/>
      <w:r>
        <w:t xml:space="preserve">. </w:t>
      </w:r>
      <w:proofErr w:type="spellStart"/>
      <w:r>
        <w:t>Až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dílčí</w:t>
      </w:r>
      <w:proofErr w:type="spellEnd"/>
      <w:r>
        <w:t xml:space="preserve"> </w:t>
      </w:r>
      <w:proofErr w:type="spellStart"/>
      <w:r>
        <w:t>energetické</w:t>
      </w:r>
      <w:proofErr w:type="spellEnd"/>
      <w:r>
        <w:t xml:space="preserve"> </w:t>
      </w:r>
      <w:proofErr w:type="spellStart"/>
      <w:r>
        <w:t>úpravy</w:t>
      </w:r>
      <w:proofErr w:type="spellEnd"/>
      <w:r>
        <w:t xml:space="preserve"> </w:t>
      </w:r>
      <w:proofErr w:type="spellStart"/>
      <w:r>
        <w:t>nebyly</w:t>
      </w:r>
      <w:proofErr w:type="spellEnd"/>
      <w:r>
        <w:t xml:space="preserve"> </w:t>
      </w:r>
      <w:proofErr w:type="spellStart"/>
      <w:r>
        <w:t>provedeny</w:t>
      </w:r>
      <w:proofErr w:type="spellEnd"/>
      <w:r>
        <w:t xml:space="preserve"> </w:t>
      </w:r>
      <w:proofErr w:type="spellStart"/>
      <w:r>
        <w:t>komplexní</w:t>
      </w:r>
      <w:proofErr w:type="spellEnd"/>
      <w:r>
        <w:t xml:space="preserve"> </w:t>
      </w:r>
      <w:proofErr w:type="spellStart"/>
      <w:r>
        <w:t>rekonstrukce</w:t>
      </w:r>
      <w:proofErr w:type="spellEnd"/>
      <w:r>
        <w:t xml:space="preserve">, </w:t>
      </w:r>
      <w:proofErr w:type="spellStart"/>
      <w:r>
        <w:t>což</w:t>
      </w:r>
      <w:proofErr w:type="spellEnd"/>
      <w:r>
        <w:t xml:space="preserve"> se </w:t>
      </w:r>
      <w:proofErr w:type="spellStart"/>
      <w:r>
        <w:t>projevuje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špatném</w:t>
      </w:r>
      <w:proofErr w:type="spellEnd"/>
      <w:r>
        <w:t xml:space="preserve"> </w:t>
      </w:r>
      <w:proofErr w:type="spellStart"/>
      <w:r>
        <w:t>technickém</w:t>
      </w:r>
      <w:proofErr w:type="spellEnd"/>
      <w:r>
        <w:t xml:space="preserve"> </w:t>
      </w:r>
      <w:proofErr w:type="spellStart"/>
      <w:r>
        <w:t>stavu</w:t>
      </w:r>
      <w:proofErr w:type="spellEnd"/>
      <w:r>
        <w:t xml:space="preserve"> </w:t>
      </w:r>
      <w:proofErr w:type="spellStart"/>
      <w:r>
        <w:t>konstrukcí</w:t>
      </w:r>
      <w:proofErr w:type="spellEnd"/>
      <w:r>
        <w:t xml:space="preserve">, </w:t>
      </w:r>
      <w:proofErr w:type="spellStart"/>
      <w:r>
        <w:t>elektroinstalací</w:t>
      </w:r>
      <w:proofErr w:type="spellEnd"/>
      <w:r>
        <w:t xml:space="preserve">, </w:t>
      </w:r>
      <w:proofErr w:type="spellStart"/>
      <w:r>
        <w:t>rozvodů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, </w:t>
      </w:r>
      <w:proofErr w:type="spellStart"/>
      <w:r>
        <w:t>kanalizace</w:t>
      </w:r>
      <w:proofErr w:type="spellEnd"/>
      <w:r>
        <w:t xml:space="preserve"> a </w:t>
      </w:r>
      <w:proofErr w:type="spellStart"/>
      <w:r>
        <w:t>protipožární</w:t>
      </w:r>
      <w:proofErr w:type="spellEnd"/>
      <w:r>
        <w:t xml:space="preserve"> </w:t>
      </w:r>
      <w:proofErr w:type="spellStart"/>
      <w:r>
        <w:t>ochrany</w:t>
      </w:r>
      <w:proofErr w:type="spellEnd"/>
      <w:r>
        <w:t>.</w:t>
      </w:r>
    </w:p>
    <w:p w14:paraId="3360DF4B" w14:textId="1A3AD342" w:rsidR="00BB2153" w:rsidRDefault="003E40B0">
      <w:pPr>
        <w:spacing w:after="160"/>
        <w:rPr>
          <w:u w:val="single"/>
        </w:rPr>
      </w:pPr>
      <w:proofErr w:type="spellStart"/>
      <w:r w:rsidRPr="000108BE">
        <w:rPr>
          <w:u w:val="single"/>
        </w:rPr>
        <w:t>Klíčové</w:t>
      </w:r>
      <w:proofErr w:type="spellEnd"/>
      <w:r w:rsidRPr="000108BE">
        <w:rPr>
          <w:u w:val="single"/>
        </w:rPr>
        <w:t xml:space="preserve"> </w:t>
      </w:r>
      <w:proofErr w:type="spellStart"/>
      <w:r w:rsidRPr="000108BE">
        <w:rPr>
          <w:u w:val="single"/>
        </w:rPr>
        <w:t>problémy</w:t>
      </w:r>
      <w:proofErr w:type="spellEnd"/>
      <w:r w:rsidRPr="000108BE">
        <w:rPr>
          <w:u w:val="single"/>
        </w:rPr>
        <w:t>:</w:t>
      </w:r>
    </w:p>
    <w:p w14:paraId="2E7F006A" w14:textId="76896E03" w:rsidR="00BB2153" w:rsidRPr="000108BE" w:rsidRDefault="0051250A">
      <w:pPr>
        <w:spacing w:after="160"/>
        <w:rPr>
          <w:u w:val="single"/>
        </w:rPr>
      </w:pPr>
      <w:r>
        <w:rPr>
          <w:u w:val="single"/>
        </w:rPr>
        <w:t xml:space="preserve">- </w:t>
      </w:r>
      <w:proofErr w:type="spellStart"/>
      <w:r w:rsidR="00BB2153">
        <w:rPr>
          <w:u w:val="single"/>
        </w:rPr>
        <w:t>Technicky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i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morálně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zastaralé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budovy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neodpovídající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dnešním</w:t>
      </w:r>
      <w:proofErr w:type="spellEnd"/>
      <w:r w:rsidR="00BB2153">
        <w:rPr>
          <w:u w:val="single"/>
        </w:rPr>
        <w:t xml:space="preserve"> </w:t>
      </w:r>
      <w:proofErr w:type="spellStart"/>
      <w:r w:rsidR="00BB2153">
        <w:rPr>
          <w:u w:val="single"/>
        </w:rPr>
        <w:t>standardům</w:t>
      </w:r>
      <w:proofErr w:type="spellEnd"/>
      <w:r w:rsidR="00BB2153">
        <w:rPr>
          <w:u w:val="single"/>
        </w:rPr>
        <w:t xml:space="preserve"> </w:t>
      </w:r>
      <w:r>
        <w:rPr>
          <w:u w:val="single"/>
        </w:rPr>
        <w:t xml:space="preserve">ani </w:t>
      </w:r>
      <w:proofErr w:type="spellStart"/>
      <w:r>
        <w:rPr>
          <w:u w:val="single"/>
        </w:rPr>
        <w:t>provozním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potřebám</w:t>
      </w:r>
      <w:proofErr w:type="spellEnd"/>
    </w:p>
    <w:p w14:paraId="50C2CBA1" w14:textId="77777777" w:rsidR="00EB3854" w:rsidRDefault="003E40B0">
      <w:pPr>
        <w:spacing w:after="160"/>
      </w:pPr>
      <w:r>
        <w:t xml:space="preserve">- </w:t>
      </w:r>
      <w:proofErr w:type="spellStart"/>
      <w:r>
        <w:t>Zastaralá</w:t>
      </w:r>
      <w:proofErr w:type="spellEnd"/>
      <w:r>
        <w:t xml:space="preserve"> </w:t>
      </w:r>
      <w:proofErr w:type="spellStart"/>
      <w:r>
        <w:t>elektroinstalace</w:t>
      </w:r>
      <w:proofErr w:type="spellEnd"/>
      <w:r>
        <w:t xml:space="preserve"> (</w:t>
      </w:r>
      <w:proofErr w:type="spellStart"/>
      <w:r>
        <w:t>silno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slaboproudá</w:t>
      </w:r>
      <w:proofErr w:type="spellEnd"/>
      <w:r>
        <w:t xml:space="preserve">) s </w:t>
      </w:r>
      <w:proofErr w:type="spellStart"/>
      <w:r>
        <w:t>rizikem</w:t>
      </w:r>
      <w:proofErr w:type="spellEnd"/>
      <w:r>
        <w:t xml:space="preserve"> </w:t>
      </w:r>
      <w:proofErr w:type="spellStart"/>
      <w:r>
        <w:t>nebezpečného</w:t>
      </w:r>
      <w:proofErr w:type="spellEnd"/>
      <w:r>
        <w:t xml:space="preserve"> </w:t>
      </w:r>
      <w:proofErr w:type="spellStart"/>
      <w:r>
        <w:t>provozu</w:t>
      </w:r>
      <w:proofErr w:type="spellEnd"/>
      <w:r>
        <w:br/>
        <w:t xml:space="preserve">- </w:t>
      </w:r>
      <w:proofErr w:type="spellStart"/>
      <w:r>
        <w:t>Nevyhovující</w:t>
      </w:r>
      <w:proofErr w:type="spellEnd"/>
      <w:r>
        <w:t xml:space="preserve"> </w:t>
      </w:r>
      <w:proofErr w:type="spellStart"/>
      <w:r>
        <w:t>hygienické</w:t>
      </w:r>
      <w:proofErr w:type="spellEnd"/>
      <w:r>
        <w:t xml:space="preserve"> a </w:t>
      </w:r>
      <w:proofErr w:type="spellStart"/>
      <w:r>
        <w:t>bezpečnostní</w:t>
      </w:r>
      <w:proofErr w:type="spellEnd"/>
      <w:r>
        <w:t xml:space="preserve"> </w:t>
      </w:r>
      <w:proofErr w:type="spellStart"/>
      <w:r>
        <w:t>podmínky</w:t>
      </w:r>
      <w:proofErr w:type="spellEnd"/>
      <w:r>
        <w:br/>
        <w:t xml:space="preserve">- </w:t>
      </w:r>
      <w:proofErr w:type="spellStart"/>
      <w:r>
        <w:t>Neergonomické</w:t>
      </w:r>
      <w:proofErr w:type="spellEnd"/>
      <w:r>
        <w:t xml:space="preserve"> a </w:t>
      </w:r>
      <w:proofErr w:type="spellStart"/>
      <w:r>
        <w:t>neefektivní</w:t>
      </w:r>
      <w:proofErr w:type="spellEnd"/>
      <w:r>
        <w:t xml:space="preserve"> </w:t>
      </w:r>
      <w:proofErr w:type="spellStart"/>
      <w:r>
        <w:t>dispoziční</w:t>
      </w:r>
      <w:proofErr w:type="spellEnd"/>
      <w:r>
        <w:t xml:space="preserve"> </w:t>
      </w:r>
      <w:proofErr w:type="spellStart"/>
      <w:r>
        <w:t>řešení</w:t>
      </w:r>
      <w:proofErr w:type="spellEnd"/>
      <w:r>
        <w:t xml:space="preserve"> pro </w:t>
      </w:r>
      <w:proofErr w:type="spellStart"/>
      <w:r>
        <w:t>zdravotnický</w:t>
      </w:r>
      <w:proofErr w:type="spellEnd"/>
      <w:r>
        <w:t xml:space="preserve"> </w:t>
      </w:r>
      <w:proofErr w:type="spellStart"/>
      <w:r>
        <w:t>personál</w:t>
      </w:r>
      <w:proofErr w:type="spellEnd"/>
    </w:p>
    <w:p w14:paraId="5C0AC8D6" w14:textId="77777777" w:rsidR="00EB3854" w:rsidRPr="000108BE" w:rsidRDefault="003E40B0">
      <w:pPr>
        <w:spacing w:after="160"/>
        <w:rPr>
          <w:u w:val="single"/>
        </w:rPr>
      </w:pPr>
      <w:proofErr w:type="spellStart"/>
      <w:r w:rsidRPr="000108BE">
        <w:rPr>
          <w:u w:val="single"/>
        </w:rPr>
        <w:t>Požadované</w:t>
      </w:r>
      <w:proofErr w:type="spellEnd"/>
      <w:r w:rsidRPr="000108BE">
        <w:rPr>
          <w:u w:val="single"/>
        </w:rPr>
        <w:t xml:space="preserve"> </w:t>
      </w:r>
      <w:proofErr w:type="spellStart"/>
      <w:r w:rsidRPr="000108BE">
        <w:rPr>
          <w:u w:val="single"/>
        </w:rPr>
        <w:t>řešení</w:t>
      </w:r>
      <w:proofErr w:type="spellEnd"/>
      <w:r w:rsidRPr="000108BE">
        <w:rPr>
          <w:u w:val="single"/>
        </w:rPr>
        <w:t>:</w:t>
      </w:r>
    </w:p>
    <w:p w14:paraId="24C7A26B" w14:textId="45D04D08" w:rsidR="00EB3854" w:rsidRDefault="003E40B0">
      <w:pPr>
        <w:spacing w:after="160"/>
      </w:pPr>
      <w:r>
        <w:t xml:space="preserve">- </w:t>
      </w:r>
      <w:proofErr w:type="spellStart"/>
      <w:r>
        <w:t>Generální</w:t>
      </w:r>
      <w:proofErr w:type="spellEnd"/>
      <w:r>
        <w:t xml:space="preserve"> </w:t>
      </w:r>
      <w:proofErr w:type="spellStart"/>
      <w:r>
        <w:t>modernizace</w:t>
      </w:r>
      <w:proofErr w:type="spellEnd"/>
      <w:r>
        <w:t xml:space="preserve"> </w:t>
      </w:r>
      <w:proofErr w:type="spellStart"/>
      <w:r>
        <w:t>všech</w:t>
      </w:r>
      <w:proofErr w:type="spellEnd"/>
      <w:r>
        <w:t xml:space="preserve"> </w:t>
      </w:r>
      <w:proofErr w:type="spellStart"/>
      <w:r>
        <w:t>podlaží</w:t>
      </w:r>
      <w:proofErr w:type="spellEnd"/>
      <w:r>
        <w:t xml:space="preserve">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dispozičního</w:t>
      </w:r>
      <w:proofErr w:type="spellEnd"/>
      <w:r>
        <w:t xml:space="preserve"> </w:t>
      </w:r>
      <w:proofErr w:type="spellStart"/>
      <w:r>
        <w:t>řešení</w:t>
      </w:r>
      <w:proofErr w:type="spellEnd"/>
      <w:r>
        <w:br/>
        <w:t xml:space="preserve">- </w:t>
      </w:r>
      <w:proofErr w:type="spellStart"/>
      <w:r>
        <w:t>Úprava</w:t>
      </w:r>
      <w:proofErr w:type="spellEnd"/>
      <w:r>
        <w:t xml:space="preserve"> </w:t>
      </w:r>
      <w:proofErr w:type="spellStart"/>
      <w:r>
        <w:t>prostor</w:t>
      </w:r>
      <w:proofErr w:type="spellEnd"/>
      <w:r>
        <w:t xml:space="preserve"> pro </w:t>
      </w:r>
      <w:proofErr w:type="spellStart"/>
      <w:r>
        <w:t>zvýšení</w:t>
      </w:r>
      <w:proofErr w:type="spellEnd"/>
      <w:r>
        <w:t xml:space="preserve"> </w:t>
      </w:r>
      <w:proofErr w:type="spellStart"/>
      <w:r>
        <w:t>komfortu</w:t>
      </w:r>
      <w:proofErr w:type="spellEnd"/>
      <w:r>
        <w:t xml:space="preserve"> </w:t>
      </w:r>
      <w:proofErr w:type="spellStart"/>
      <w:r>
        <w:t>pacientů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pracovníků</w:t>
      </w:r>
      <w:proofErr w:type="spellEnd"/>
      <w:r>
        <w:br/>
        <w:t xml:space="preserve">-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rozvody</w:t>
      </w:r>
      <w:proofErr w:type="spellEnd"/>
      <w:r w:rsidR="00EE4C8C">
        <w:t xml:space="preserve"> </w:t>
      </w:r>
      <w:proofErr w:type="spellStart"/>
      <w:proofErr w:type="gramStart"/>
      <w:r w:rsidR="00EE4C8C">
        <w:t>sítí</w:t>
      </w:r>
      <w:proofErr w:type="spellEnd"/>
      <w:r w:rsidR="00EE4C8C">
        <w:t xml:space="preserve"> ,</w:t>
      </w:r>
      <w:proofErr w:type="gramEnd"/>
      <w:r w:rsidR="00EE4C8C">
        <w:t xml:space="preserve"> </w:t>
      </w:r>
      <w:proofErr w:type="spellStart"/>
      <w:r w:rsidR="000108BE">
        <w:t>splnění</w:t>
      </w:r>
      <w:proofErr w:type="spellEnd"/>
      <w:r w:rsidR="000108BE">
        <w:t xml:space="preserve"> </w:t>
      </w:r>
      <w:proofErr w:type="spellStart"/>
      <w:r w:rsidR="000108BE">
        <w:t>současných</w:t>
      </w:r>
      <w:proofErr w:type="spellEnd"/>
      <w:r w:rsidR="000108BE">
        <w:t xml:space="preserve"> </w:t>
      </w:r>
      <w:proofErr w:type="spellStart"/>
      <w:r w:rsidR="000108BE">
        <w:t>požadavků</w:t>
      </w:r>
      <w:proofErr w:type="spellEnd"/>
      <w:r w:rsidR="000108BE">
        <w:t xml:space="preserve"> </w:t>
      </w:r>
      <w:proofErr w:type="spellStart"/>
      <w:r w:rsidR="000108BE">
        <w:t>na</w:t>
      </w:r>
      <w:proofErr w:type="spellEnd"/>
      <w:r w:rsidR="000108BE">
        <w:t xml:space="preserve"> </w:t>
      </w:r>
      <w:proofErr w:type="spellStart"/>
      <w:r w:rsidR="000108BE">
        <w:t>protipožární</w:t>
      </w:r>
      <w:proofErr w:type="spellEnd"/>
      <w:r w:rsidR="000108BE">
        <w:t xml:space="preserve"> </w:t>
      </w:r>
      <w:proofErr w:type="spellStart"/>
      <w:r w:rsidR="000108BE">
        <w:t>bezpečnost</w:t>
      </w:r>
      <w:proofErr w:type="spellEnd"/>
      <w:r w:rsidR="000108BE">
        <w:t>.</w:t>
      </w:r>
    </w:p>
    <w:p w14:paraId="19AEB332" w14:textId="32197F79" w:rsidR="00EB3854" w:rsidRPr="000108BE" w:rsidRDefault="003E40B0">
      <w:pPr>
        <w:spacing w:after="160"/>
        <w:rPr>
          <w:u w:val="single"/>
        </w:rPr>
      </w:pPr>
      <w:proofErr w:type="spellStart"/>
      <w:r w:rsidRPr="000108BE">
        <w:rPr>
          <w:u w:val="single"/>
        </w:rPr>
        <w:t>Fáze</w:t>
      </w:r>
      <w:proofErr w:type="spellEnd"/>
      <w:r w:rsidRPr="000108BE">
        <w:rPr>
          <w:u w:val="single"/>
        </w:rPr>
        <w:t xml:space="preserve"> a </w:t>
      </w:r>
      <w:proofErr w:type="spellStart"/>
      <w:r w:rsidRPr="000108BE">
        <w:rPr>
          <w:u w:val="single"/>
        </w:rPr>
        <w:t>zachování</w:t>
      </w:r>
      <w:proofErr w:type="spellEnd"/>
      <w:r w:rsidR="000108BE">
        <w:rPr>
          <w:u w:val="single"/>
        </w:rPr>
        <w:t xml:space="preserve"> </w:t>
      </w:r>
      <w:proofErr w:type="spellStart"/>
      <w:r w:rsidR="000108BE">
        <w:rPr>
          <w:u w:val="single"/>
        </w:rPr>
        <w:t>provozu</w:t>
      </w:r>
      <w:proofErr w:type="spellEnd"/>
      <w:r w:rsidR="000108BE">
        <w:rPr>
          <w:u w:val="single"/>
        </w:rPr>
        <w:t xml:space="preserve"> </w:t>
      </w:r>
      <w:r w:rsidRPr="000108BE">
        <w:rPr>
          <w:u w:val="single"/>
        </w:rPr>
        <w:t>:</w:t>
      </w:r>
    </w:p>
    <w:p w14:paraId="53224187" w14:textId="07C66DB7" w:rsidR="000108BE" w:rsidRDefault="003E40B0" w:rsidP="000108BE">
      <w:pPr>
        <w:spacing w:after="160"/>
      </w:pPr>
      <w:r>
        <w:t xml:space="preserve">- </w:t>
      </w:r>
      <w:proofErr w:type="spellStart"/>
      <w:r>
        <w:t>Projektová</w:t>
      </w:r>
      <w:proofErr w:type="spellEnd"/>
      <w:r>
        <w:t xml:space="preserve"> </w:t>
      </w:r>
      <w:proofErr w:type="spellStart"/>
      <w:r>
        <w:t>dokumentace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zahrnovat</w:t>
      </w:r>
      <w:proofErr w:type="spellEnd"/>
      <w:r>
        <w:t xml:space="preserve">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etapizace</w:t>
      </w:r>
      <w:proofErr w:type="spellEnd"/>
      <w:r>
        <w:t xml:space="preserve"> </w:t>
      </w:r>
      <w:proofErr w:type="spellStart"/>
      <w:r>
        <w:t>prací</w:t>
      </w:r>
      <w:proofErr w:type="spellEnd"/>
      <w:r>
        <w:t xml:space="preserve"> </w:t>
      </w:r>
      <w:proofErr w:type="spellStart"/>
      <w:r>
        <w:t>podle</w:t>
      </w:r>
      <w:proofErr w:type="spellEnd"/>
      <w:r>
        <w:t xml:space="preserve"> </w:t>
      </w:r>
      <w:proofErr w:type="spellStart"/>
      <w:r>
        <w:t>logických</w:t>
      </w:r>
      <w:proofErr w:type="spellEnd"/>
      <w:r>
        <w:t xml:space="preserve"> </w:t>
      </w:r>
      <w:proofErr w:type="spellStart"/>
      <w:r>
        <w:t>celků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aby </w:t>
      </w:r>
      <w:proofErr w:type="spellStart"/>
      <w:r>
        <w:t>nebyl</w:t>
      </w:r>
      <w:proofErr w:type="spellEnd"/>
      <w:r>
        <w:t xml:space="preserve"> </w:t>
      </w:r>
      <w:proofErr w:type="spellStart"/>
      <w:r>
        <w:t>ohrožen</w:t>
      </w:r>
      <w:proofErr w:type="spellEnd"/>
      <w:r>
        <w:t xml:space="preserve"> </w:t>
      </w:r>
      <w:proofErr w:type="spellStart"/>
      <w:r>
        <w:t>provoz</w:t>
      </w:r>
      <w:proofErr w:type="spellEnd"/>
      <w:r>
        <w:t xml:space="preserve"> </w:t>
      </w:r>
      <w:proofErr w:type="spellStart"/>
      <w:r>
        <w:t>nemocnice</w:t>
      </w:r>
      <w:proofErr w:type="spellEnd"/>
      <w:r w:rsidR="0051250A">
        <w:t xml:space="preserve"> ani </w:t>
      </w:r>
      <w:proofErr w:type="spellStart"/>
      <w:r w:rsidR="0051250A">
        <w:t>omezena</w:t>
      </w:r>
      <w:proofErr w:type="spellEnd"/>
      <w:r w:rsidR="0051250A">
        <w:t xml:space="preserve"> </w:t>
      </w:r>
      <w:proofErr w:type="spellStart"/>
      <w:r w:rsidR="0051250A">
        <w:t>poskytovaná</w:t>
      </w:r>
      <w:proofErr w:type="spellEnd"/>
      <w:r w:rsidR="0051250A">
        <w:t xml:space="preserve"> </w:t>
      </w:r>
      <w:proofErr w:type="spellStart"/>
      <w:r w:rsidR="0051250A">
        <w:t>péče</w:t>
      </w:r>
      <w:proofErr w:type="spellEnd"/>
      <w:r>
        <w:t>.</w:t>
      </w:r>
      <w:r>
        <w:br/>
        <w:t xml:space="preserve">- Pro </w:t>
      </w:r>
      <w:proofErr w:type="spellStart"/>
      <w:r>
        <w:t>dočasné</w:t>
      </w:r>
      <w:proofErr w:type="spellEnd"/>
      <w:r>
        <w:t xml:space="preserve"> </w:t>
      </w:r>
      <w:proofErr w:type="spellStart"/>
      <w:r>
        <w:t>přestěhování</w:t>
      </w:r>
      <w:proofErr w:type="spellEnd"/>
      <w:r>
        <w:t xml:space="preserve"> </w:t>
      </w:r>
      <w:proofErr w:type="spellStart"/>
      <w:r>
        <w:t>jednotlivých</w:t>
      </w:r>
      <w:proofErr w:type="spellEnd"/>
      <w:r>
        <w:t xml:space="preserve"> </w:t>
      </w:r>
      <w:proofErr w:type="spellStart"/>
      <w:r>
        <w:t>oddělení</w:t>
      </w:r>
      <w:proofErr w:type="spellEnd"/>
      <w:r>
        <w:t xml:space="preserve"> je </w:t>
      </w:r>
      <w:proofErr w:type="spellStart"/>
      <w:r>
        <w:t>nutné</w:t>
      </w:r>
      <w:proofErr w:type="spellEnd"/>
      <w:r>
        <w:t xml:space="preserve"> </w:t>
      </w:r>
      <w:proofErr w:type="spellStart"/>
      <w:r>
        <w:t>vytvořit</w:t>
      </w:r>
      <w:proofErr w:type="spellEnd"/>
      <w:r>
        <w:t xml:space="preserve"> </w:t>
      </w:r>
      <w:proofErr w:type="spellStart"/>
      <w:r>
        <w:t>tzv</w:t>
      </w:r>
      <w:proofErr w:type="spellEnd"/>
      <w:r>
        <w:t xml:space="preserve">. </w:t>
      </w:r>
      <w:proofErr w:type="spellStart"/>
      <w:r>
        <w:t>rotační</w:t>
      </w:r>
      <w:proofErr w:type="spellEnd"/>
      <w:r>
        <w:t xml:space="preserve"> </w:t>
      </w:r>
      <w:proofErr w:type="spellStart"/>
      <w:r>
        <w:t>oddělení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areálu</w:t>
      </w:r>
      <w:proofErr w:type="spellEnd"/>
      <w:r>
        <w:t>.</w:t>
      </w:r>
    </w:p>
    <w:p w14:paraId="26348DA9" w14:textId="56D7DE1A" w:rsidR="00EB3854" w:rsidRPr="000108BE" w:rsidRDefault="003E40B0" w:rsidP="000108BE">
      <w:pPr>
        <w:spacing w:after="160"/>
      </w:pPr>
      <w:proofErr w:type="spellStart"/>
      <w:r w:rsidRPr="000108BE">
        <w:rPr>
          <w:u w:val="single"/>
        </w:rPr>
        <w:t>Zajištění</w:t>
      </w:r>
      <w:proofErr w:type="spellEnd"/>
      <w:r w:rsidRPr="000108BE">
        <w:rPr>
          <w:u w:val="single"/>
        </w:rPr>
        <w:t xml:space="preserve"> </w:t>
      </w:r>
      <w:proofErr w:type="spellStart"/>
      <w:r w:rsidRPr="000108BE">
        <w:rPr>
          <w:u w:val="single"/>
        </w:rPr>
        <w:t>náhradních</w:t>
      </w:r>
      <w:proofErr w:type="spellEnd"/>
      <w:r w:rsidRPr="000108BE">
        <w:rPr>
          <w:u w:val="single"/>
        </w:rPr>
        <w:t xml:space="preserve"> </w:t>
      </w:r>
      <w:proofErr w:type="spellStart"/>
      <w:r w:rsidRPr="000108BE">
        <w:rPr>
          <w:u w:val="single"/>
        </w:rPr>
        <w:t>prostor</w:t>
      </w:r>
      <w:proofErr w:type="spellEnd"/>
      <w:r w:rsidRPr="000108BE">
        <w:rPr>
          <w:u w:val="single"/>
        </w:rPr>
        <w:t xml:space="preserve"> </w:t>
      </w:r>
      <w:proofErr w:type="spellStart"/>
      <w:r w:rsidRPr="000108BE">
        <w:rPr>
          <w:u w:val="single"/>
        </w:rPr>
        <w:t>během</w:t>
      </w:r>
      <w:proofErr w:type="spellEnd"/>
      <w:r w:rsidRPr="000108BE">
        <w:rPr>
          <w:u w:val="single"/>
        </w:rPr>
        <w:t xml:space="preserve"> </w:t>
      </w:r>
      <w:proofErr w:type="spellStart"/>
      <w:r w:rsidRPr="000108BE">
        <w:rPr>
          <w:u w:val="single"/>
        </w:rPr>
        <w:t>rekonstrukce</w:t>
      </w:r>
      <w:proofErr w:type="spellEnd"/>
      <w:r w:rsidR="000108BE" w:rsidRPr="000108BE">
        <w:rPr>
          <w:u w:val="single"/>
        </w:rPr>
        <w:t xml:space="preserve"> :</w:t>
      </w:r>
    </w:p>
    <w:p w14:paraId="492B5167" w14:textId="77777777" w:rsidR="00EB3854" w:rsidRDefault="003E40B0">
      <w:pPr>
        <w:spacing w:after="160"/>
      </w:pPr>
      <w:r>
        <w:t xml:space="preserve">V </w:t>
      </w:r>
      <w:proofErr w:type="spellStart"/>
      <w:r>
        <w:t>současné</w:t>
      </w:r>
      <w:proofErr w:type="spellEnd"/>
      <w:r>
        <w:t xml:space="preserve"> </w:t>
      </w:r>
      <w:proofErr w:type="spellStart"/>
      <w:r>
        <w:t>době</w:t>
      </w:r>
      <w:proofErr w:type="spellEnd"/>
      <w:r>
        <w:t xml:space="preserve"> </w:t>
      </w:r>
      <w:proofErr w:type="spellStart"/>
      <w:r>
        <w:t>nejsou</w:t>
      </w:r>
      <w:proofErr w:type="spellEnd"/>
      <w:r>
        <w:t xml:space="preserve"> v </w:t>
      </w:r>
      <w:proofErr w:type="spellStart"/>
      <w:r>
        <w:t>areálu</w:t>
      </w:r>
      <w:proofErr w:type="spellEnd"/>
      <w:r>
        <w:t xml:space="preserve"> </w:t>
      </w:r>
      <w:proofErr w:type="spellStart"/>
      <w:r>
        <w:t>dostupné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prostory</w:t>
      </w:r>
      <w:proofErr w:type="spellEnd"/>
      <w:r>
        <w:t xml:space="preserve"> pro </w:t>
      </w:r>
      <w:proofErr w:type="spellStart"/>
      <w:r>
        <w:t>náhradní</w:t>
      </w:r>
      <w:proofErr w:type="spellEnd"/>
      <w:r>
        <w:t xml:space="preserve"> </w:t>
      </w:r>
      <w:proofErr w:type="spellStart"/>
      <w:r>
        <w:t>umístění</w:t>
      </w:r>
      <w:proofErr w:type="spellEnd"/>
      <w:r>
        <w:t xml:space="preserve"> </w:t>
      </w:r>
      <w:proofErr w:type="spellStart"/>
      <w:r>
        <w:t>lůžkových</w:t>
      </w:r>
      <w:proofErr w:type="spellEnd"/>
      <w:r>
        <w:t xml:space="preserve"> </w:t>
      </w:r>
      <w:proofErr w:type="spellStart"/>
      <w:r>
        <w:t>oddělení</w:t>
      </w:r>
      <w:proofErr w:type="spellEnd"/>
      <w:r>
        <w:t xml:space="preserve">. Proto je </w:t>
      </w:r>
      <w:proofErr w:type="spellStart"/>
      <w:r>
        <w:t>třeba</w:t>
      </w:r>
      <w:proofErr w:type="spellEnd"/>
      <w:r>
        <w:t xml:space="preserve"> </w:t>
      </w:r>
      <w:proofErr w:type="spellStart"/>
      <w:r>
        <w:t>zvážit</w:t>
      </w:r>
      <w:proofErr w:type="spellEnd"/>
      <w:r>
        <w:t xml:space="preserve"> </w:t>
      </w:r>
      <w:proofErr w:type="spellStart"/>
      <w:r>
        <w:t>tyto</w:t>
      </w:r>
      <w:proofErr w:type="spellEnd"/>
      <w:r>
        <w:t xml:space="preserve"> </w:t>
      </w:r>
      <w:proofErr w:type="spellStart"/>
      <w:r>
        <w:t>varianty</w:t>
      </w:r>
      <w:proofErr w:type="spellEnd"/>
      <w:r>
        <w:t>:</w:t>
      </w:r>
    </w:p>
    <w:p w14:paraId="1DDEC16C" w14:textId="278514B9" w:rsidR="00EB3854" w:rsidRDefault="003E40B0">
      <w:pPr>
        <w:spacing w:after="160"/>
      </w:pPr>
      <w:r>
        <w:t xml:space="preserve">- </w:t>
      </w:r>
      <w:proofErr w:type="spellStart"/>
      <w:r w:rsidR="00721CBB">
        <w:t>případná</w:t>
      </w:r>
      <w:proofErr w:type="spellEnd"/>
      <w:r w:rsidR="00721CBB">
        <w:t xml:space="preserve"> </w:t>
      </w:r>
      <w:proofErr w:type="spellStart"/>
      <w:r w:rsidR="00721CBB">
        <w:t>n</w:t>
      </w:r>
      <w:r>
        <w:t>adstavba</w:t>
      </w:r>
      <w:proofErr w:type="spellEnd"/>
      <w:r>
        <w:t xml:space="preserve"> </w:t>
      </w:r>
      <w:proofErr w:type="spellStart"/>
      <w:r>
        <w:t>plánované</w:t>
      </w:r>
      <w:proofErr w:type="spellEnd"/>
      <w:r>
        <w:t xml:space="preserve"> </w:t>
      </w:r>
      <w:proofErr w:type="spellStart"/>
      <w:r>
        <w:t>budovy</w:t>
      </w:r>
      <w:proofErr w:type="spellEnd"/>
      <w:r>
        <w:t xml:space="preserve"> </w:t>
      </w:r>
      <w:proofErr w:type="spellStart"/>
      <w:r>
        <w:t>urgentního</w:t>
      </w:r>
      <w:proofErr w:type="spellEnd"/>
      <w:r>
        <w:t xml:space="preserve"> </w:t>
      </w:r>
      <w:proofErr w:type="spellStart"/>
      <w:r>
        <w:t>příjmu</w:t>
      </w:r>
      <w:proofErr w:type="spellEnd"/>
      <w:r>
        <w:br/>
        <w:t xml:space="preserve">- </w:t>
      </w:r>
      <w:proofErr w:type="spellStart"/>
      <w:r>
        <w:t>Využití</w:t>
      </w:r>
      <w:proofErr w:type="spellEnd"/>
      <w:r>
        <w:t xml:space="preserve"> </w:t>
      </w:r>
      <w:proofErr w:type="spellStart"/>
      <w:r w:rsidR="00721CBB">
        <w:t>uvolněných</w:t>
      </w:r>
      <w:proofErr w:type="spellEnd"/>
      <w:r w:rsidR="00721CBB">
        <w:t xml:space="preserve"> </w:t>
      </w:r>
      <w:proofErr w:type="spellStart"/>
      <w:r w:rsidR="00721CBB">
        <w:t>ploch</w:t>
      </w:r>
      <w:proofErr w:type="spellEnd"/>
      <w:r w:rsidR="00721CBB">
        <w:t xml:space="preserve"> v </w:t>
      </w:r>
      <w:proofErr w:type="spellStart"/>
      <w:r w:rsidR="00721CBB">
        <w:t>místě</w:t>
      </w:r>
      <w:proofErr w:type="spellEnd"/>
      <w:r w:rsidR="00721CBB">
        <w:t xml:space="preserve"> </w:t>
      </w:r>
      <w:proofErr w:type="spellStart"/>
      <w:r>
        <w:t>budov</w:t>
      </w:r>
      <w:proofErr w:type="spellEnd"/>
      <w:r>
        <w:t xml:space="preserve"> </w:t>
      </w:r>
      <w:proofErr w:type="spellStart"/>
      <w:r>
        <w:t>určených</w:t>
      </w:r>
      <w:proofErr w:type="spellEnd"/>
      <w:r>
        <w:t xml:space="preserve"> k </w:t>
      </w:r>
      <w:proofErr w:type="spellStart"/>
      <w:r>
        <w:t>demolici</w:t>
      </w:r>
      <w:proofErr w:type="spellEnd"/>
      <w:r>
        <w:t xml:space="preserve"> (č. 11, </w:t>
      </w:r>
      <w:r w:rsidR="009644F2">
        <w:t>1</w:t>
      </w:r>
      <w:r>
        <w:t>5</w:t>
      </w:r>
      <w:r w:rsidR="00721CBB">
        <w:t>, 22,</w:t>
      </w:r>
      <w:r w:rsidR="006B45C8">
        <w:t xml:space="preserve"> </w:t>
      </w:r>
      <w:r w:rsidR="00721CBB">
        <w:t>23</w:t>
      </w:r>
      <w:r>
        <w:t xml:space="preserve">) po </w:t>
      </w:r>
      <w:proofErr w:type="spellStart"/>
      <w:r>
        <w:t>základních</w:t>
      </w:r>
      <w:proofErr w:type="spellEnd"/>
      <w:r>
        <w:t xml:space="preserve"> </w:t>
      </w:r>
      <w:proofErr w:type="spellStart"/>
      <w:r>
        <w:t>úpravách</w:t>
      </w:r>
      <w:proofErr w:type="spellEnd"/>
    </w:p>
    <w:p w14:paraId="05AF2062" w14:textId="78E0A4FE" w:rsidR="00EB3854" w:rsidRDefault="000108BE">
      <w:pPr>
        <w:pStyle w:val="Nadpis20"/>
      </w:pPr>
      <w:r>
        <w:lastRenderedPageBreak/>
        <w:t>2</w:t>
      </w:r>
      <w:r w:rsidR="003E40B0">
        <w:t xml:space="preserve">. </w:t>
      </w:r>
      <w:proofErr w:type="spellStart"/>
      <w:r w:rsidR="003E40B0">
        <w:t>Vybrané</w:t>
      </w:r>
      <w:proofErr w:type="spellEnd"/>
      <w:r w:rsidR="003E40B0">
        <w:t xml:space="preserve"> </w:t>
      </w:r>
      <w:proofErr w:type="spellStart"/>
      <w:r w:rsidR="003E40B0">
        <w:t>nové</w:t>
      </w:r>
      <w:proofErr w:type="spellEnd"/>
      <w:r w:rsidR="003E40B0">
        <w:t xml:space="preserve"> </w:t>
      </w:r>
      <w:proofErr w:type="spellStart"/>
      <w:r w:rsidR="003E40B0">
        <w:t>rozvojové</w:t>
      </w:r>
      <w:proofErr w:type="spellEnd"/>
      <w:r w:rsidR="003E40B0">
        <w:t xml:space="preserve"> </w:t>
      </w:r>
      <w:proofErr w:type="spellStart"/>
      <w:r w:rsidR="003E40B0">
        <w:t>záměry</w:t>
      </w:r>
      <w:proofErr w:type="spellEnd"/>
    </w:p>
    <w:p w14:paraId="2A7A0268" w14:textId="2E94CD3D" w:rsidR="00EB3854" w:rsidRDefault="000108BE">
      <w:pPr>
        <w:spacing w:after="160"/>
      </w:pPr>
      <w:r>
        <w:t>2</w:t>
      </w:r>
      <w:r w:rsidR="003E40B0">
        <w:t xml:space="preserve">.1 </w:t>
      </w:r>
      <w:proofErr w:type="spellStart"/>
      <w:r w:rsidR="003E40B0">
        <w:t>Pracoviště</w:t>
      </w:r>
      <w:proofErr w:type="spellEnd"/>
      <w:r w:rsidR="003E40B0">
        <w:t xml:space="preserve"> </w:t>
      </w:r>
      <w:proofErr w:type="spellStart"/>
      <w:r w:rsidR="003E40B0">
        <w:t>jednodenní</w:t>
      </w:r>
      <w:proofErr w:type="spellEnd"/>
      <w:r w:rsidR="003E40B0">
        <w:t xml:space="preserve"> </w:t>
      </w:r>
      <w:proofErr w:type="spellStart"/>
      <w:r w:rsidR="003E40B0">
        <w:t>chirurgie</w:t>
      </w:r>
      <w:proofErr w:type="spellEnd"/>
    </w:p>
    <w:p w14:paraId="25BB091A" w14:textId="77777777" w:rsidR="00EB3854" w:rsidRDefault="003E40B0">
      <w:pPr>
        <w:spacing w:after="160"/>
      </w:pPr>
      <w:r>
        <w:t xml:space="preserve">- </w:t>
      </w:r>
      <w:proofErr w:type="spellStart"/>
      <w:r>
        <w:t>Vybudování</w:t>
      </w:r>
      <w:proofErr w:type="spellEnd"/>
      <w:r>
        <w:t xml:space="preserve"> </w:t>
      </w:r>
      <w:proofErr w:type="spellStart"/>
      <w:r>
        <w:t>samostatného</w:t>
      </w:r>
      <w:proofErr w:type="spellEnd"/>
      <w:r>
        <w:t xml:space="preserve"> </w:t>
      </w:r>
      <w:proofErr w:type="spellStart"/>
      <w:r>
        <w:t>oddělení</w:t>
      </w:r>
      <w:proofErr w:type="spellEnd"/>
      <w:r>
        <w:t xml:space="preserve"> (</w:t>
      </w:r>
      <w:proofErr w:type="spellStart"/>
      <w:r>
        <w:t>cca</w:t>
      </w:r>
      <w:proofErr w:type="spellEnd"/>
      <w:r>
        <w:t xml:space="preserve"> 10 </w:t>
      </w:r>
      <w:proofErr w:type="spellStart"/>
      <w:r>
        <w:t>lůžek</w:t>
      </w:r>
      <w:proofErr w:type="spellEnd"/>
      <w:r>
        <w:t>)</w:t>
      </w:r>
      <w:r>
        <w:br/>
        <w:t xml:space="preserve">- </w:t>
      </w:r>
      <w:proofErr w:type="spellStart"/>
      <w:r>
        <w:t>Využití</w:t>
      </w:r>
      <w:proofErr w:type="spellEnd"/>
      <w:r>
        <w:t xml:space="preserve"> </w:t>
      </w:r>
      <w:proofErr w:type="spellStart"/>
      <w:r>
        <w:t>stávajících</w:t>
      </w:r>
      <w:proofErr w:type="spellEnd"/>
      <w:r>
        <w:t xml:space="preserve"> </w:t>
      </w:r>
      <w:proofErr w:type="spellStart"/>
      <w:r>
        <w:t>operačních</w:t>
      </w:r>
      <w:proofErr w:type="spellEnd"/>
      <w:r>
        <w:t xml:space="preserve"> </w:t>
      </w:r>
      <w:proofErr w:type="spellStart"/>
      <w:r>
        <w:t>sálů</w:t>
      </w:r>
      <w:proofErr w:type="spellEnd"/>
      <w:r>
        <w:br/>
        <w:t xml:space="preserve">- </w:t>
      </w:r>
      <w:proofErr w:type="spellStart"/>
      <w:r>
        <w:t>Rychlý</w:t>
      </w:r>
      <w:proofErr w:type="spellEnd"/>
      <w:r>
        <w:t xml:space="preserve"> </w:t>
      </w:r>
      <w:proofErr w:type="spellStart"/>
      <w:r>
        <w:t>obrat</w:t>
      </w:r>
      <w:proofErr w:type="spellEnd"/>
      <w:r>
        <w:t xml:space="preserve"> </w:t>
      </w:r>
      <w:proofErr w:type="spellStart"/>
      <w:r>
        <w:t>pacientů</w:t>
      </w:r>
      <w:proofErr w:type="spellEnd"/>
      <w:r>
        <w:t xml:space="preserve">, </w:t>
      </w:r>
      <w:proofErr w:type="spellStart"/>
      <w:r>
        <w:t>ekonomická</w:t>
      </w:r>
      <w:proofErr w:type="spellEnd"/>
      <w:r>
        <w:t xml:space="preserve"> </w:t>
      </w:r>
      <w:proofErr w:type="spellStart"/>
      <w:r>
        <w:t>efektivita</w:t>
      </w:r>
      <w:proofErr w:type="spellEnd"/>
    </w:p>
    <w:p w14:paraId="13590290" w14:textId="149EC730" w:rsidR="00EB3854" w:rsidRDefault="000108BE">
      <w:pPr>
        <w:spacing w:after="160"/>
      </w:pPr>
      <w:r>
        <w:t>2</w:t>
      </w:r>
      <w:r w:rsidR="003E40B0">
        <w:t xml:space="preserve">.2 </w:t>
      </w:r>
      <w:proofErr w:type="spellStart"/>
      <w:r w:rsidR="003E40B0">
        <w:t>Úprava</w:t>
      </w:r>
      <w:proofErr w:type="spellEnd"/>
      <w:r w:rsidR="003E40B0">
        <w:t xml:space="preserve"> </w:t>
      </w:r>
      <w:proofErr w:type="spellStart"/>
      <w:r w:rsidR="003E40B0">
        <w:t>gynekologického</w:t>
      </w:r>
      <w:proofErr w:type="spellEnd"/>
      <w:r w:rsidR="003E40B0">
        <w:t xml:space="preserve"> </w:t>
      </w:r>
      <w:proofErr w:type="spellStart"/>
      <w:r w:rsidR="003E40B0">
        <w:t>oddělení</w:t>
      </w:r>
      <w:proofErr w:type="spellEnd"/>
    </w:p>
    <w:p w14:paraId="58C4192A" w14:textId="77777777" w:rsidR="00EB3854" w:rsidRDefault="003E40B0">
      <w:pPr>
        <w:spacing w:after="160"/>
      </w:pPr>
      <w:r>
        <w:t xml:space="preserve">- </w:t>
      </w:r>
      <w:proofErr w:type="spellStart"/>
      <w:r>
        <w:t>Omezení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stacionář</w:t>
      </w:r>
      <w:proofErr w:type="spellEnd"/>
      <w:r>
        <w:t xml:space="preserve"> (5–10 </w:t>
      </w:r>
      <w:proofErr w:type="spellStart"/>
      <w:r>
        <w:t>lůžek</w:t>
      </w:r>
      <w:proofErr w:type="spellEnd"/>
      <w:r>
        <w:t>)</w:t>
      </w:r>
      <w:r>
        <w:br/>
        <w:t xml:space="preserve">- </w:t>
      </w:r>
      <w:proofErr w:type="spellStart"/>
      <w:r>
        <w:t>Uvolnění</w:t>
      </w:r>
      <w:proofErr w:type="spellEnd"/>
      <w:r>
        <w:t xml:space="preserve"> </w:t>
      </w:r>
      <w:proofErr w:type="spellStart"/>
      <w:r>
        <w:t>prostor</w:t>
      </w:r>
      <w:proofErr w:type="spellEnd"/>
      <w:r>
        <w:t xml:space="preserve"> pro </w:t>
      </w:r>
      <w:proofErr w:type="spellStart"/>
      <w:r>
        <w:t>jiné</w:t>
      </w:r>
      <w:proofErr w:type="spellEnd"/>
      <w:r>
        <w:t xml:space="preserve"> </w:t>
      </w:r>
      <w:proofErr w:type="spellStart"/>
      <w:r>
        <w:t>medicínské</w:t>
      </w:r>
      <w:proofErr w:type="spellEnd"/>
      <w:r>
        <w:t xml:space="preserve"> </w:t>
      </w:r>
      <w:proofErr w:type="spellStart"/>
      <w:r>
        <w:t>účely</w:t>
      </w:r>
      <w:proofErr w:type="spellEnd"/>
    </w:p>
    <w:p w14:paraId="76064BB4" w14:textId="47E55508" w:rsidR="00EB3854" w:rsidRDefault="000108BE">
      <w:pPr>
        <w:spacing w:after="160"/>
      </w:pPr>
      <w:r>
        <w:t>2</w:t>
      </w:r>
      <w:r w:rsidR="003E40B0">
        <w:t xml:space="preserve">.3 </w:t>
      </w:r>
      <w:proofErr w:type="spellStart"/>
      <w:r w:rsidR="003E40B0">
        <w:t>Nová</w:t>
      </w:r>
      <w:proofErr w:type="spellEnd"/>
      <w:r w:rsidR="003E40B0">
        <w:t xml:space="preserve"> </w:t>
      </w:r>
      <w:proofErr w:type="spellStart"/>
      <w:r w:rsidR="003E40B0">
        <w:t>ortopedická</w:t>
      </w:r>
      <w:proofErr w:type="spellEnd"/>
      <w:r w:rsidR="003E40B0">
        <w:t xml:space="preserve"> ambulance</w:t>
      </w:r>
    </w:p>
    <w:p w14:paraId="6A93245C" w14:textId="77777777" w:rsidR="00EB3854" w:rsidRDefault="003E40B0">
      <w:pPr>
        <w:spacing w:after="160"/>
      </w:pPr>
      <w:r>
        <w:t xml:space="preserve">- </w:t>
      </w:r>
      <w:proofErr w:type="spellStart"/>
      <w:r>
        <w:t>Vytipování</w:t>
      </w:r>
      <w:proofErr w:type="spellEnd"/>
      <w:r>
        <w:t xml:space="preserve"> </w:t>
      </w:r>
      <w:proofErr w:type="spellStart"/>
      <w:r>
        <w:t>prostor</w:t>
      </w:r>
      <w:proofErr w:type="spellEnd"/>
      <w:r>
        <w:t xml:space="preserve"> v </w:t>
      </w:r>
      <w:proofErr w:type="spellStart"/>
      <w:r>
        <w:t>areálu</w:t>
      </w:r>
      <w:proofErr w:type="spellEnd"/>
      <w:r>
        <w:t xml:space="preserve"> (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prostor</w:t>
      </w:r>
      <w:proofErr w:type="spellEnd"/>
      <w:r>
        <w:t xml:space="preserve"> </w:t>
      </w:r>
      <w:proofErr w:type="spellStart"/>
      <w:r>
        <w:t>vzniklých</w:t>
      </w:r>
      <w:proofErr w:type="spellEnd"/>
      <w:r>
        <w:t xml:space="preserve"> </w:t>
      </w:r>
      <w:proofErr w:type="spellStart"/>
      <w:r>
        <w:t>úpravou</w:t>
      </w:r>
      <w:proofErr w:type="spellEnd"/>
      <w:r>
        <w:t xml:space="preserve"> GYN)</w:t>
      </w:r>
      <w:r>
        <w:br/>
        <w:t xml:space="preserve">- </w:t>
      </w:r>
      <w:proofErr w:type="spellStart"/>
      <w:r>
        <w:t>Vybavení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standardů</w:t>
      </w:r>
      <w:proofErr w:type="spellEnd"/>
      <w:r>
        <w:t xml:space="preserve"> </w:t>
      </w:r>
      <w:proofErr w:type="spellStart"/>
      <w:r>
        <w:t>ortopedické</w:t>
      </w:r>
      <w:proofErr w:type="spellEnd"/>
      <w:r>
        <w:t xml:space="preserve"> </w:t>
      </w:r>
      <w:proofErr w:type="spellStart"/>
      <w:r>
        <w:t>péče</w:t>
      </w:r>
      <w:proofErr w:type="spellEnd"/>
    </w:p>
    <w:p w14:paraId="29E6D3E3" w14:textId="35748C2F" w:rsidR="00EB3854" w:rsidRDefault="000108BE">
      <w:pPr>
        <w:spacing w:after="160"/>
      </w:pPr>
      <w:r>
        <w:t>2</w:t>
      </w:r>
      <w:r w:rsidR="003E40B0">
        <w:t xml:space="preserve">.4 </w:t>
      </w:r>
      <w:proofErr w:type="spellStart"/>
      <w:r w:rsidR="003E40B0">
        <w:t>Rozšíření</w:t>
      </w:r>
      <w:proofErr w:type="spellEnd"/>
      <w:r w:rsidR="003E40B0">
        <w:t xml:space="preserve"> </w:t>
      </w:r>
      <w:proofErr w:type="spellStart"/>
      <w:r w:rsidR="003E40B0">
        <w:t>onkologického</w:t>
      </w:r>
      <w:proofErr w:type="spellEnd"/>
      <w:r w:rsidR="003E40B0">
        <w:t xml:space="preserve"> </w:t>
      </w:r>
      <w:proofErr w:type="spellStart"/>
      <w:r w:rsidR="003E40B0">
        <w:t>stacionáře</w:t>
      </w:r>
      <w:proofErr w:type="spellEnd"/>
    </w:p>
    <w:p w14:paraId="175B659D" w14:textId="77777777" w:rsidR="00EB3854" w:rsidRDefault="003E40B0">
      <w:pPr>
        <w:spacing w:after="160"/>
      </w:pPr>
      <w:r>
        <w:t xml:space="preserve">- </w:t>
      </w:r>
      <w:proofErr w:type="spellStart"/>
      <w:r>
        <w:t>Zvýšení</w:t>
      </w:r>
      <w:proofErr w:type="spellEnd"/>
      <w:r>
        <w:t xml:space="preserve"> </w:t>
      </w:r>
      <w:proofErr w:type="spellStart"/>
      <w:r>
        <w:t>kapacity</w:t>
      </w:r>
      <w:proofErr w:type="spellEnd"/>
      <w:r>
        <w:t xml:space="preserve"> </w:t>
      </w:r>
      <w:proofErr w:type="spellStart"/>
      <w:r>
        <w:t>míst</w:t>
      </w:r>
      <w:proofErr w:type="spellEnd"/>
      <w:r>
        <w:t xml:space="preserve"> pro </w:t>
      </w:r>
      <w:proofErr w:type="spellStart"/>
      <w:r>
        <w:t>aplikaci</w:t>
      </w:r>
      <w:proofErr w:type="spellEnd"/>
      <w:r>
        <w:t xml:space="preserve"> </w:t>
      </w:r>
      <w:proofErr w:type="spellStart"/>
      <w:r>
        <w:t>chemoterapie</w:t>
      </w:r>
      <w:proofErr w:type="spellEnd"/>
      <w:r>
        <w:br/>
        <w:t xml:space="preserve">- </w:t>
      </w:r>
      <w:proofErr w:type="spellStart"/>
      <w:r>
        <w:t>Zajištění</w:t>
      </w:r>
      <w:proofErr w:type="spellEnd"/>
      <w:r>
        <w:t xml:space="preserve"> </w:t>
      </w:r>
      <w:proofErr w:type="spellStart"/>
      <w:r>
        <w:t>komfortního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pro </w:t>
      </w:r>
      <w:proofErr w:type="spellStart"/>
      <w:r>
        <w:t>pacienty</w:t>
      </w:r>
      <w:proofErr w:type="spellEnd"/>
    </w:p>
    <w:p w14:paraId="2855E9B7" w14:textId="4772849E" w:rsidR="00EB3854" w:rsidRDefault="000108BE">
      <w:pPr>
        <w:pStyle w:val="Nadpis20"/>
      </w:pPr>
      <w:r>
        <w:t>3</w:t>
      </w:r>
      <w:r w:rsidR="003E40B0">
        <w:t xml:space="preserve">. </w:t>
      </w:r>
      <w:proofErr w:type="spellStart"/>
      <w:r w:rsidR="003E40B0">
        <w:t>Rekonstrukce</w:t>
      </w:r>
      <w:proofErr w:type="spellEnd"/>
      <w:r w:rsidR="003E40B0">
        <w:t xml:space="preserve"> </w:t>
      </w:r>
      <w:proofErr w:type="spellStart"/>
      <w:r w:rsidR="003E40B0">
        <w:t>budov</w:t>
      </w:r>
      <w:r>
        <w:t>y</w:t>
      </w:r>
      <w:proofErr w:type="spellEnd"/>
      <w:r>
        <w:t xml:space="preserve"> č.7 – </w:t>
      </w:r>
      <w:proofErr w:type="spellStart"/>
      <w:r>
        <w:t>Hemodialýza</w:t>
      </w:r>
      <w:proofErr w:type="spellEnd"/>
      <w:r>
        <w:t xml:space="preserve"> a HTO</w:t>
      </w:r>
      <w:r w:rsidR="0051250A">
        <w:t xml:space="preserve"> (</w:t>
      </w:r>
      <w:proofErr w:type="spellStart"/>
      <w:r w:rsidR="0051250A">
        <w:t>popřípadě</w:t>
      </w:r>
      <w:proofErr w:type="spellEnd"/>
      <w:r w:rsidR="0051250A">
        <w:t xml:space="preserve"> </w:t>
      </w:r>
      <w:proofErr w:type="spellStart"/>
      <w:r w:rsidR="0051250A">
        <w:t>výstavba</w:t>
      </w:r>
      <w:proofErr w:type="spellEnd"/>
      <w:r w:rsidR="0051250A">
        <w:t xml:space="preserve"> </w:t>
      </w:r>
      <w:proofErr w:type="spellStart"/>
      <w:r w:rsidR="0051250A">
        <w:t>nového</w:t>
      </w:r>
      <w:proofErr w:type="spellEnd"/>
      <w:r w:rsidR="0051250A">
        <w:t xml:space="preserve"> </w:t>
      </w:r>
      <w:proofErr w:type="spellStart"/>
      <w:r w:rsidR="0051250A">
        <w:t>objektu</w:t>
      </w:r>
      <w:proofErr w:type="spellEnd"/>
      <w:r w:rsidR="0051250A">
        <w:t xml:space="preserve"> a </w:t>
      </w:r>
      <w:proofErr w:type="spellStart"/>
      <w:r w:rsidR="0051250A">
        <w:t>následné</w:t>
      </w:r>
      <w:proofErr w:type="spellEnd"/>
      <w:r w:rsidR="0051250A">
        <w:t xml:space="preserve"> </w:t>
      </w:r>
      <w:proofErr w:type="spellStart"/>
      <w:r w:rsidR="0051250A">
        <w:t>využití</w:t>
      </w:r>
      <w:proofErr w:type="spellEnd"/>
      <w:r w:rsidR="0051250A">
        <w:t xml:space="preserve"> </w:t>
      </w:r>
      <w:proofErr w:type="spellStart"/>
      <w:r w:rsidR="0051250A">
        <w:t>budovy</w:t>
      </w:r>
      <w:proofErr w:type="spellEnd"/>
      <w:r w:rsidR="0051250A">
        <w:t xml:space="preserve"> č. 7 pro LDN </w:t>
      </w:r>
      <w:proofErr w:type="spellStart"/>
      <w:r w:rsidR="0051250A">
        <w:t>dle</w:t>
      </w:r>
      <w:proofErr w:type="spellEnd"/>
      <w:r w:rsidR="0051250A">
        <w:t xml:space="preserve"> </w:t>
      </w:r>
      <w:proofErr w:type="spellStart"/>
      <w:r w:rsidR="0051250A">
        <w:t>bodu</w:t>
      </w:r>
      <w:proofErr w:type="spellEnd"/>
      <w:r w:rsidR="0051250A">
        <w:t xml:space="preserve"> 4.</w:t>
      </w:r>
    </w:p>
    <w:p w14:paraId="02F3D55F" w14:textId="77777777" w:rsidR="00EB3854" w:rsidRDefault="003E40B0">
      <w:pPr>
        <w:spacing w:after="160"/>
      </w:pPr>
      <w:proofErr w:type="spellStart"/>
      <w:r>
        <w:t>Hemodialýza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HTO:</w:t>
      </w:r>
    </w:p>
    <w:p w14:paraId="5F4D405A" w14:textId="659805A3" w:rsidR="00EB3854" w:rsidRDefault="003E40B0">
      <w:pPr>
        <w:spacing w:after="160"/>
      </w:pPr>
      <w:r>
        <w:t xml:space="preserve">- </w:t>
      </w:r>
      <w:proofErr w:type="spellStart"/>
      <w:r>
        <w:t>Komplexní</w:t>
      </w:r>
      <w:proofErr w:type="spellEnd"/>
      <w:r>
        <w:t xml:space="preserve"> </w:t>
      </w:r>
      <w:proofErr w:type="spellStart"/>
      <w:r>
        <w:t>rekonstrukce</w:t>
      </w:r>
      <w:proofErr w:type="spellEnd"/>
      <w:r>
        <w:t xml:space="preserve"> </w:t>
      </w:r>
      <w:proofErr w:type="spellStart"/>
      <w:r>
        <w:t>prostor</w:t>
      </w:r>
      <w:proofErr w:type="spellEnd"/>
      <w:r>
        <w:t xml:space="preserve">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technologických</w:t>
      </w:r>
      <w:proofErr w:type="spellEnd"/>
      <w:r>
        <w:t xml:space="preserve"> </w:t>
      </w:r>
      <w:proofErr w:type="spellStart"/>
      <w:r>
        <w:t>instalací</w:t>
      </w:r>
      <w:proofErr w:type="spellEnd"/>
      <w:r>
        <w:br/>
        <w:t xml:space="preserve">- </w:t>
      </w:r>
      <w:proofErr w:type="spellStart"/>
      <w:r>
        <w:t>Zajištění</w:t>
      </w:r>
      <w:proofErr w:type="spellEnd"/>
      <w:r>
        <w:t xml:space="preserve"> </w:t>
      </w:r>
      <w:proofErr w:type="spellStart"/>
      <w:r>
        <w:t>bezbariérovosti</w:t>
      </w:r>
      <w:proofErr w:type="spellEnd"/>
      <w:r>
        <w:t xml:space="preserve">, </w:t>
      </w:r>
      <w:proofErr w:type="spellStart"/>
      <w:r>
        <w:t>komfortního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</w:t>
      </w:r>
      <w:proofErr w:type="gramStart"/>
      <w:r>
        <w:t xml:space="preserve">pro  </w:t>
      </w:r>
      <w:proofErr w:type="spellStart"/>
      <w:r>
        <w:t>pacienty</w:t>
      </w:r>
      <w:proofErr w:type="spellEnd"/>
      <w:proofErr w:type="gramEnd"/>
    </w:p>
    <w:p w14:paraId="31AAA84C" w14:textId="1B5A72C1" w:rsidR="00EB3854" w:rsidRDefault="000108BE">
      <w:pPr>
        <w:pStyle w:val="Nadpis20"/>
      </w:pPr>
      <w:r>
        <w:t>4</w:t>
      </w:r>
      <w:r w:rsidR="003E40B0">
        <w:t xml:space="preserve">. </w:t>
      </w:r>
      <w:proofErr w:type="spellStart"/>
      <w:r w:rsidR="003E40B0">
        <w:t>Nový</w:t>
      </w:r>
      <w:proofErr w:type="spellEnd"/>
      <w:r w:rsidR="003E40B0">
        <w:t xml:space="preserve"> </w:t>
      </w:r>
      <w:proofErr w:type="spellStart"/>
      <w:r w:rsidR="003E40B0">
        <w:t>pavilon</w:t>
      </w:r>
      <w:proofErr w:type="spellEnd"/>
      <w:r w:rsidR="003E40B0">
        <w:t xml:space="preserve"> LDN (</w:t>
      </w:r>
      <w:proofErr w:type="spellStart"/>
      <w:r w:rsidR="003E40B0">
        <w:t>léčebna</w:t>
      </w:r>
      <w:proofErr w:type="spellEnd"/>
      <w:r w:rsidR="003E40B0">
        <w:t xml:space="preserve"> </w:t>
      </w:r>
      <w:proofErr w:type="spellStart"/>
      <w:r w:rsidR="003E40B0">
        <w:t>dlouhodobě</w:t>
      </w:r>
      <w:proofErr w:type="spellEnd"/>
      <w:r w:rsidR="003E40B0">
        <w:t xml:space="preserve"> </w:t>
      </w:r>
      <w:proofErr w:type="spellStart"/>
      <w:r w:rsidR="003E40B0">
        <w:t>nemocných</w:t>
      </w:r>
      <w:proofErr w:type="spellEnd"/>
      <w:r w:rsidR="003E40B0">
        <w:t>)</w:t>
      </w:r>
      <w:r w:rsidR="00F771BC">
        <w:t xml:space="preserve"> - </w:t>
      </w:r>
      <w:proofErr w:type="spellStart"/>
      <w:r w:rsidR="00F771BC">
        <w:t>popřípadě</w:t>
      </w:r>
      <w:proofErr w:type="spellEnd"/>
      <w:r w:rsidR="00F771BC">
        <w:t xml:space="preserve"> </w:t>
      </w:r>
      <w:proofErr w:type="spellStart"/>
      <w:r w:rsidR="00F771BC">
        <w:t>také</w:t>
      </w:r>
      <w:proofErr w:type="spellEnd"/>
      <w:r w:rsidR="00F771BC">
        <w:t xml:space="preserve"> </w:t>
      </w:r>
      <w:proofErr w:type="spellStart"/>
      <w:r w:rsidR="00F771BC">
        <w:t>jako</w:t>
      </w:r>
      <w:proofErr w:type="spellEnd"/>
      <w:r w:rsidR="00F771BC">
        <w:t xml:space="preserve"> </w:t>
      </w:r>
      <w:proofErr w:type="spellStart"/>
      <w:r w:rsidR="00F771BC">
        <w:t>rotační</w:t>
      </w:r>
      <w:proofErr w:type="spellEnd"/>
      <w:r w:rsidR="00F771BC">
        <w:t xml:space="preserve"> pavilion</w:t>
      </w:r>
    </w:p>
    <w:p w14:paraId="7B072FCA" w14:textId="77777777" w:rsidR="00EB3854" w:rsidRDefault="003E40B0">
      <w:pPr>
        <w:spacing w:after="160"/>
      </w:pPr>
      <w:r>
        <w:t xml:space="preserve">- </w:t>
      </w:r>
      <w:proofErr w:type="spellStart"/>
      <w:r>
        <w:t>Navýšení</w:t>
      </w:r>
      <w:proofErr w:type="spellEnd"/>
      <w:r>
        <w:t xml:space="preserve"> </w:t>
      </w:r>
      <w:proofErr w:type="spellStart"/>
      <w:r>
        <w:t>kapacity</w:t>
      </w:r>
      <w:proofErr w:type="spellEnd"/>
      <w:r>
        <w:t xml:space="preserve"> </w:t>
      </w:r>
      <w:proofErr w:type="spellStart"/>
      <w:r>
        <w:t>následné</w:t>
      </w:r>
      <w:proofErr w:type="spellEnd"/>
      <w:r>
        <w:t xml:space="preserve"> </w:t>
      </w:r>
      <w:proofErr w:type="spellStart"/>
      <w:r>
        <w:t>péče</w:t>
      </w:r>
      <w:proofErr w:type="spellEnd"/>
      <w:r>
        <w:t xml:space="preserve"> o </w:t>
      </w:r>
      <w:proofErr w:type="spellStart"/>
      <w:r>
        <w:t>cca</w:t>
      </w:r>
      <w:proofErr w:type="spellEnd"/>
      <w:r>
        <w:t xml:space="preserve"> 60 </w:t>
      </w:r>
      <w:proofErr w:type="spellStart"/>
      <w:r>
        <w:t>lůžek</w:t>
      </w:r>
      <w:proofErr w:type="spellEnd"/>
      <w:r>
        <w:br/>
        <w:t xml:space="preserve">- </w:t>
      </w:r>
      <w:proofErr w:type="spellStart"/>
      <w:r>
        <w:t>Návrh</w:t>
      </w:r>
      <w:proofErr w:type="spellEnd"/>
      <w:r>
        <w:t xml:space="preserve"> </w:t>
      </w:r>
      <w:proofErr w:type="spellStart"/>
      <w:r>
        <w:t>stavebního</w:t>
      </w:r>
      <w:proofErr w:type="spellEnd"/>
      <w:r>
        <w:t xml:space="preserve"> </w:t>
      </w:r>
      <w:proofErr w:type="spellStart"/>
      <w:r>
        <w:t>objektu</w:t>
      </w:r>
      <w:proofErr w:type="spellEnd"/>
      <w:r>
        <w:t xml:space="preserve"> </w:t>
      </w:r>
      <w:proofErr w:type="spellStart"/>
      <w:r>
        <w:t>propojeného</w:t>
      </w:r>
      <w:proofErr w:type="spellEnd"/>
      <w:r>
        <w:t xml:space="preserve"> s </w:t>
      </w:r>
      <w:proofErr w:type="spellStart"/>
      <w:r>
        <w:t>hlavním</w:t>
      </w:r>
      <w:proofErr w:type="spellEnd"/>
      <w:r>
        <w:t xml:space="preserve"> </w:t>
      </w:r>
      <w:proofErr w:type="spellStart"/>
      <w:r>
        <w:t>traktem</w:t>
      </w:r>
      <w:proofErr w:type="spellEnd"/>
      <w:r>
        <w:t xml:space="preserve"> </w:t>
      </w:r>
      <w:proofErr w:type="spellStart"/>
      <w:r>
        <w:t>nemocnice</w:t>
      </w:r>
      <w:proofErr w:type="spellEnd"/>
      <w:r>
        <w:br/>
        <w:t xml:space="preserve">- </w:t>
      </w:r>
      <w:proofErr w:type="spellStart"/>
      <w:r>
        <w:t>Důraz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demografický</w:t>
      </w:r>
      <w:proofErr w:type="spellEnd"/>
      <w:r>
        <w:t xml:space="preserve"> </w:t>
      </w:r>
      <w:proofErr w:type="spellStart"/>
      <w:r>
        <w:t>vývoj</w:t>
      </w:r>
      <w:proofErr w:type="spellEnd"/>
      <w:r>
        <w:t xml:space="preserve"> </w:t>
      </w:r>
      <w:proofErr w:type="spellStart"/>
      <w:r>
        <w:t>regionu</w:t>
      </w:r>
      <w:proofErr w:type="spellEnd"/>
      <w:r>
        <w:t xml:space="preserve"> a </w:t>
      </w:r>
      <w:proofErr w:type="spellStart"/>
      <w:r>
        <w:t>stárnutí</w:t>
      </w:r>
      <w:proofErr w:type="spellEnd"/>
      <w:r>
        <w:t xml:space="preserve"> populace</w:t>
      </w:r>
      <w:r>
        <w:br/>
        <w:t xml:space="preserve">- </w:t>
      </w:r>
      <w:proofErr w:type="spellStart"/>
      <w:r>
        <w:t>Možnost</w:t>
      </w:r>
      <w:proofErr w:type="spellEnd"/>
      <w:r>
        <w:t xml:space="preserve"> </w:t>
      </w:r>
      <w:proofErr w:type="spellStart"/>
      <w:r>
        <w:t>čerpání</w:t>
      </w:r>
      <w:proofErr w:type="spellEnd"/>
      <w:r>
        <w:t xml:space="preserve"> </w:t>
      </w:r>
      <w:proofErr w:type="spellStart"/>
      <w:r>
        <w:t>dotací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rozvoje</w:t>
      </w:r>
      <w:proofErr w:type="spellEnd"/>
      <w:r>
        <w:t xml:space="preserve"> </w:t>
      </w:r>
      <w:proofErr w:type="spellStart"/>
      <w:r>
        <w:t>následné</w:t>
      </w:r>
      <w:proofErr w:type="spellEnd"/>
      <w:r>
        <w:t xml:space="preserve"> </w:t>
      </w:r>
      <w:proofErr w:type="spellStart"/>
      <w:r>
        <w:t>péče</w:t>
      </w:r>
      <w:proofErr w:type="spellEnd"/>
    </w:p>
    <w:sectPr w:rsidR="00EB385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73826313">
    <w:abstractNumId w:val="8"/>
  </w:num>
  <w:num w:numId="2" w16cid:durableId="2004619929">
    <w:abstractNumId w:val="6"/>
  </w:num>
  <w:num w:numId="3" w16cid:durableId="1817603960">
    <w:abstractNumId w:val="5"/>
  </w:num>
  <w:num w:numId="4" w16cid:durableId="1989825612">
    <w:abstractNumId w:val="4"/>
  </w:num>
  <w:num w:numId="5" w16cid:durableId="871262459">
    <w:abstractNumId w:val="7"/>
  </w:num>
  <w:num w:numId="6" w16cid:durableId="4288460">
    <w:abstractNumId w:val="3"/>
  </w:num>
  <w:num w:numId="7" w16cid:durableId="1712344040">
    <w:abstractNumId w:val="2"/>
  </w:num>
  <w:num w:numId="8" w16cid:durableId="1111901622">
    <w:abstractNumId w:val="1"/>
  </w:num>
  <w:num w:numId="9" w16cid:durableId="1522547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08BE"/>
    <w:rsid w:val="00034616"/>
    <w:rsid w:val="0006063C"/>
    <w:rsid w:val="000C3AEA"/>
    <w:rsid w:val="0015074B"/>
    <w:rsid w:val="001E1E0C"/>
    <w:rsid w:val="0029639D"/>
    <w:rsid w:val="003002BC"/>
    <w:rsid w:val="00326F90"/>
    <w:rsid w:val="003E40B0"/>
    <w:rsid w:val="0051250A"/>
    <w:rsid w:val="005E066D"/>
    <w:rsid w:val="006B45C8"/>
    <w:rsid w:val="00721CBB"/>
    <w:rsid w:val="009644F2"/>
    <w:rsid w:val="009A6CCF"/>
    <w:rsid w:val="00AA1D8D"/>
    <w:rsid w:val="00B47730"/>
    <w:rsid w:val="00BB2153"/>
    <w:rsid w:val="00C87A83"/>
    <w:rsid w:val="00CB0664"/>
    <w:rsid w:val="00EB3854"/>
    <w:rsid w:val="00EE4C8C"/>
    <w:rsid w:val="00F75A1D"/>
    <w:rsid w:val="00F771B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38C41E"/>
  <w14:defaultImageDpi w14:val="300"/>
  <w15:docId w15:val="{8771910E-417E-48C8-B4F2-B990E32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Nadpis10">
    <w:name w:val="Nadpis1"/>
    <w:rPr>
      <w:b/>
      <w:sz w:val="28"/>
    </w:rPr>
  </w:style>
  <w:style w:type="paragraph" w:customStyle="1" w:styleId="Nadpis20">
    <w:name w:val="Nadpis2"/>
    <w:rPr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21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1C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1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1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1CB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21C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455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Jaroslav Malát</cp:lastModifiedBy>
  <cp:revision>5</cp:revision>
  <cp:lastPrinted>2025-05-29T06:57:00Z</cp:lastPrinted>
  <dcterms:created xsi:type="dcterms:W3CDTF">2025-05-05T11:39:00Z</dcterms:created>
  <dcterms:modified xsi:type="dcterms:W3CDTF">2025-05-29T07:11:00Z</dcterms:modified>
  <cp:category/>
</cp:coreProperties>
</file>